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6A75C" w14:textId="77777777" w:rsidR="00727AE2" w:rsidRPr="00E4062C" w:rsidRDefault="00000000" w:rsidP="00E4062C">
      <w:pPr>
        <w:pStyle w:val="Nzev"/>
        <w:jc w:val="center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proofErr w:type="spellStart"/>
      <w:r w:rsidRPr="00E4062C">
        <w:rPr>
          <w:rFonts w:ascii="Times New Roman" w:hAnsi="Times New Roman" w:cs="Times New Roman"/>
          <w:b/>
          <w:bCs/>
          <w:color w:val="auto"/>
          <w:sz w:val="40"/>
          <w:szCs w:val="40"/>
        </w:rPr>
        <w:t>Vzorový</w:t>
      </w:r>
      <w:proofErr w:type="spellEnd"/>
      <w:r w:rsidRPr="00E4062C">
        <w:rPr>
          <w:rFonts w:ascii="Times New Roman" w:hAnsi="Times New Roman" w:cs="Times New Roman"/>
          <w:b/>
          <w:bCs/>
          <w:color w:val="auto"/>
          <w:sz w:val="40"/>
          <w:szCs w:val="40"/>
        </w:rPr>
        <w:t xml:space="preserve"> </w:t>
      </w:r>
      <w:proofErr w:type="spellStart"/>
      <w:r w:rsidRPr="00E4062C">
        <w:rPr>
          <w:rFonts w:ascii="Times New Roman" w:hAnsi="Times New Roman" w:cs="Times New Roman"/>
          <w:b/>
          <w:bCs/>
          <w:color w:val="auto"/>
          <w:sz w:val="40"/>
          <w:szCs w:val="40"/>
        </w:rPr>
        <w:t>formulář</w:t>
      </w:r>
      <w:proofErr w:type="spellEnd"/>
      <w:r w:rsidRPr="00E4062C">
        <w:rPr>
          <w:rFonts w:ascii="Times New Roman" w:hAnsi="Times New Roman" w:cs="Times New Roman"/>
          <w:b/>
          <w:bCs/>
          <w:color w:val="auto"/>
          <w:sz w:val="40"/>
          <w:szCs w:val="40"/>
        </w:rPr>
        <w:t xml:space="preserve"> pro </w:t>
      </w:r>
      <w:proofErr w:type="spellStart"/>
      <w:r w:rsidRPr="00E4062C">
        <w:rPr>
          <w:rFonts w:ascii="Times New Roman" w:hAnsi="Times New Roman" w:cs="Times New Roman"/>
          <w:b/>
          <w:bCs/>
          <w:color w:val="auto"/>
          <w:sz w:val="40"/>
          <w:szCs w:val="40"/>
        </w:rPr>
        <w:t>odstoupení</w:t>
      </w:r>
      <w:proofErr w:type="spellEnd"/>
      <w:r w:rsidRPr="00E4062C">
        <w:rPr>
          <w:rFonts w:ascii="Times New Roman" w:hAnsi="Times New Roman" w:cs="Times New Roman"/>
          <w:b/>
          <w:bCs/>
          <w:color w:val="auto"/>
          <w:sz w:val="40"/>
          <w:szCs w:val="40"/>
        </w:rPr>
        <w:t xml:space="preserve"> od </w:t>
      </w:r>
      <w:proofErr w:type="spellStart"/>
      <w:proofErr w:type="gramStart"/>
      <w:r w:rsidRPr="00E4062C">
        <w:rPr>
          <w:rFonts w:ascii="Times New Roman" w:hAnsi="Times New Roman" w:cs="Times New Roman"/>
          <w:b/>
          <w:bCs/>
          <w:color w:val="auto"/>
          <w:sz w:val="40"/>
          <w:szCs w:val="40"/>
        </w:rPr>
        <w:t>smlouvy</w:t>
      </w:r>
      <w:proofErr w:type="spellEnd"/>
      <w:proofErr w:type="gramEnd"/>
    </w:p>
    <w:p w14:paraId="5B7F67E3" w14:textId="208599A2" w:rsidR="00727AE2" w:rsidRPr="00E4062C" w:rsidRDefault="005F114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F1143">
        <w:rPr>
          <w:rFonts w:ascii="Times New Roman" w:hAnsi="Times New Roman" w:cs="Times New Roman"/>
          <w:sz w:val="24"/>
          <w:szCs w:val="24"/>
        </w:rPr>
        <w:t>Vážený</w:t>
      </w:r>
      <w:proofErr w:type="spellEnd"/>
      <w:r w:rsidRPr="005F1143">
        <w:rPr>
          <w:rFonts w:ascii="Times New Roman" w:hAnsi="Times New Roman" w:cs="Times New Roman"/>
          <w:sz w:val="24"/>
          <w:szCs w:val="24"/>
        </w:rPr>
        <w:t xml:space="preserve"> pane Ing. Pavle Koláři,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Tímto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Vás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informuji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svém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rozhodnutí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odstoupit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kupní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smlouvy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uzavřené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dne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r w:rsidR="00E4062C" w:rsidRPr="00E4062C">
        <w:rPr>
          <w:rFonts w:ascii="Times New Roman" w:hAnsi="Times New Roman" w:cs="Times New Roman"/>
          <w:b/>
          <w:bCs/>
          <w:sz w:val="24"/>
          <w:szCs w:val="24"/>
        </w:rPr>
        <w:t>[datum]</w:t>
      </w:r>
      <w:r w:rsidR="00E4062C" w:rsidRPr="00E406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uzavřené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mezi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mnou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spotřebitelem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Vaší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62C" w:rsidRPr="00E4062C">
        <w:rPr>
          <w:rFonts w:ascii="Times New Roman" w:hAnsi="Times New Roman" w:cs="Times New Roman"/>
          <w:sz w:val="24"/>
          <w:szCs w:val="24"/>
        </w:rPr>
        <w:t>firmou</w:t>
      </w:r>
      <w:proofErr w:type="spellEnd"/>
      <w:r w:rsidR="00E4062C" w:rsidRPr="00E4062C">
        <w:rPr>
          <w:rFonts w:ascii="Times New Roman" w:hAnsi="Times New Roman" w:cs="Times New Roman"/>
          <w:sz w:val="24"/>
          <w:szCs w:val="24"/>
        </w:rPr>
        <w:t>.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>Níže uvedený obsah je platný pro zboží, které jste mi prodali.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>Informace o spotřebiteli: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Jméno a příjmení: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[Jméno spotřebitele]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Adresa spotřebitele: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[Adresa spotřebitele]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Telefon: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[Telefonní číslo spotřebitele]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[E-mail spotřebitele]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>Informace o zboží: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Název zboží: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[Název zboží]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Počet kusů: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[Počet kusů zboží]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Cena zboží: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[Cena zboží]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Datum převzetí zboží: </w:t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[Datum převzetí]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 xml:space="preserve">Tento formulář prosím </w:t>
      </w:r>
      <w:proofErr w:type="spellStart"/>
      <w:r w:rsidR="00000000" w:rsidRPr="00E4062C">
        <w:rPr>
          <w:rFonts w:ascii="Times New Roman" w:hAnsi="Times New Roman" w:cs="Times New Roman"/>
          <w:sz w:val="24"/>
          <w:szCs w:val="24"/>
        </w:rPr>
        <w:t>zašlete</w:t>
      </w:r>
      <w:proofErr w:type="spellEnd"/>
      <w:r w:rsidR="00000000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000" w:rsidRPr="00E4062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00000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000" w:rsidRPr="00E4062C">
        <w:rPr>
          <w:rFonts w:ascii="Times New Roman" w:hAnsi="Times New Roman" w:cs="Times New Roman"/>
          <w:sz w:val="24"/>
          <w:szCs w:val="24"/>
        </w:rPr>
        <w:t>adresu</w:t>
      </w:r>
      <w:proofErr w:type="spellEnd"/>
      <w:r w:rsidR="00000000" w:rsidRPr="00E4062C">
        <w:rPr>
          <w:rFonts w:ascii="Times New Roman" w:hAnsi="Times New Roman" w:cs="Times New Roman"/>
          <w:sz w:val="24"/>
          <w:szCs w:val="24"/>
        </w:rPr>
        <w:t xml:space="preserve">: </w:t>
      </w:r>
      <w:r w:rsidR="00FF1CE6" w:rsidRPr="00E4062C">
        <w:rPr>
          <w:rFonts w:ascii="Times New Roman" w:hAnsi="Times New Roman" w:cs="Times New Roman"/>
          <w:sz w:val="24"/>
          <w:szCs w:val="24"/>
        </w:rPr>
        <w:t xml:space="preserve">Ing. Pavel Kolář, Jaromíra Matuška 12/24, 700 30 Ostrava - Dubina </w:t>
      </w:r>
      <w:proofErr w:type="spellStart"/>
      <w:r w:rsidR="00000000" w:rsidRPr="00E4062C">
        <w:rPr>
          <w:rFonts w:ascii="Times New Roman" w:hAnsi="Times New Roman" w:cs="Times New Roman"/>
          <w:sz w:val="24"/>
          <w:szCs w:val="24"/>
        </w:rPr>
        <w:t>nebo</w:t>
      </w:r>
      <w:proofErr w:type="spellEnd"/>
      <w:r w:rsidR="00000000" w:rsidRPr="00E406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0000" w:rsidRPr="00E4062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00000" w:rsidRPr="00E4062C">
        <w:rPr>
          <w:rFonts w:ascii="Times New Roman" w:hAnsi="Times New Roman" w:cs="Times New Roman"/>
          <w:sz w:val="24"/>
          <w:szCs w:val="24"/>
        </w:rPr>
        <w:t xml:space="preserve"> e-mail: </w:t>
      </w:r>
      <w:r w:rsidR="00FF1CE6" w:rsidRPr="00E4062C">
        <w:rPr>
          <w:rFonts w:ascii="Times New Roman" w:hAnsi="Times New Roman" w:cs="Times New Roman"/>
          <w:sz w:val="24"/>
          <w:szCs w:val="24"/>
        </w:rPr>
        <w:t>kolar@bepo.cz</w:t>
      </w:r>
      <w:r w:rsidR="00000000" w:rsidRPr="00E4062C">
        <w:rPr>
          <w:rFonts w:ascii="Times New Roman" w:hAnsi="Times New Roman" w:cs="Times New Roman"/>
          <w:sz w:val="24"/>
          <w:szCs w:val="24"/>
        </w:rPr>
        <w:t>.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sz w:val="24"/>
          <w:szCs w:val="24"/>
        </w:rPr>
        <w:br/>
        <w:t>S pozdravem,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[Jméno spotřebitele]</w:t>
      </w:r>
      <w:r w:rsidR="00000000" w:rsidRPr="00E4062C">
        <w:rPr>
          <w:rFonts w:ascii="Times New Roman" w:hAnsi="Times New Roman" w:cs="Times New Roman"/>
          <w:sz w:val="24"/>
          <w:szCs w:val="24"/>
        </w:rPr>
        <w:br/>
      </w:r>
      <w:r w:rsidR="00000000" w:rsidRPr="00E4062C">
        <w:rPr>
          <w:rFonts w:ascii="Times New Roman" w:hAnsi="Times New Roman" w:cs="Times New Roman"/>
          <w:b/>
          <w:bCs/>
          <w:sz w:val="24"/>
          <w:szCs w:val="24"/>
        </w:rPr>
        <w:t>[Datum vyplnění]</w:t>
      </w:r>
    </w:p>
    <w:sectPr w:rsidR="00727AE2" w:rsidRPr="00E4062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7381164">
    <w:abstractNumId w:val="8"/>
  </w:num>
  <w:num w:numId="2" w16cid:durableId="1347488240">
    <w:abstractNumId w:val="6"/>
  </w:num>
  <w:num w:numId="3" w16cid:durableId="446243153">
    <w:abstractNumId w:val="5"/>
  </w:num>
  <w:num w:numId="4" w16cid:durableId="1739092146">
    <w:abstractNumId w:val="4"/>
  </w:num>
  <w:num w:numId="5" w16cid:durableId="38944380">
    <w:abstractNumId w:val="7"/>
  </w:num>
  <w:num w:numId="6" w16cid:durableId="1362514681">
    <w:abstractNumId w:val="3"/>
  </w:num>
  <w:num w:numId="7" w16cid:durableId="2011055439">
    <w:abstractNumId w:val="2"/>
  </w:num>
  <w:num w:numId="8" w16cid:durableId="1684167020">
    <w:abstractNumId w:val="1"/>
  </w:num>
  <w:num w:numId="9" w16cid:durableId="186413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F1143"/>
    <w:rsid w:val="00727AE2"/>
    <w:rsid w:val="0092711C"/>
    <w:rsid w:val="00AA1D8D"/>
    <w:rsid w:val="00B47730"/>
    <w:rsid w:val="00B54199"/>
    <w:rsid w:val="00BE39DE"/>
    <w:rsid w:val="00CB0664"/>
    <w:rsid w:val="00E4062C"/>
    <w:rsid w:val="00FC693F"/>
    <w:rsid w:val="00FF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F949AE"/>
  <w14:defaultImageDpi w14:val="330"/>
  <w15:docId w15:val="{E8DA147A-F834-49F2-91CE-80796F746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Revize">
    <w:name w:val="Revision"/>
    <w:hidden/>
    <w:uiPriority w:val="99"/>
    <w:semiHidden/>
    <w:rsid w:val="00B541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Ing. Pavel Kolář</cp:lastModifiedBy>
  <cp:revision>6</cp:revision>
  <dcterms:created xsi:type="dcterms:W3CDTF">2013-12-23T23:15:00Z</dcterms:created>
  <dcterms:modified xsi:type="dcterms:W3CDTF">2025-12-16T12:53:00Z</dcterms:modified>
  <cp:category/>
</cp:coreProperties>
</file>